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71735035" name="36e8c73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5762346" name="36e8c730-a99d-11f0-aba0-bdfddf6d8b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7375574" name="95674c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5519706" name="95674ca0-a99d-11f0-aba0-bdfddf6d8b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Küche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Plattenkleber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02477395" name="8f3932b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6237492" name="8f3932b0-a99f-11f0-aba0-bdfddf6d8b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Dusche / 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06737993" name="ef3876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935275" name="ef3876a0-a99d-11f0-aba0-bdfddf6d8b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Treppe</w:t>
            </w:r>
          </w:p>
        </w:tc>
        <w:tc>
          <w:p>
            <w:pPr>
              <w:spacing w:before="0" w:after="0" w:line="240" w:lineRule="auto"/>
            </w:pPr>
            <w:r>
              <w:t>Tritte</w:t>
            </w:r>
          </w:p>
        </w:tc>
        <w:tc>
          <w:p>
            <w:pPr>
              <w:spacing w:before="0" w:after="0" w:line="240" w:lineRule="auto"/>
            </w:pPr>
            <w:r>
              <w:t>Teppichkleber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12414941" name="07ec5b7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8099642" name="07ec5b70-a99f-11f0-aba0-bdfddf6d8bc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footer.xml" Type="http://schemas.openxmlformats.org/officeDocument/2006/relationships/footer" Id="rId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